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61461A2F" w:rsidR="00E07C95" w:rsidRPr="00080D30" w:rsidRDefault="00A937CF" w:rsidP="19FFE5DE">
      <w:pPr>
        <w:rPr>
          <w:rFonts w:ascii="Arial" w:hAnsi="Arial" w:cs="Arial"/>
          <w:lang w:val="en-GB"/>
        </w:rPr>
      </w:pPr>
      <w:r w:rsidRPr="00080D30">
        <w:rPr>
          <w:rFonts w:ascii="Arial" w:hAnsi="Arial" w:cs="Arial"/>
          <w:b/>
          <w:bCs/>
          <w:sz w:val="28"/>
          <w:szCs w:val="28"/>
          <w:lang w:val="en-GB"/>
        </w:rPr>
        <w:t>HIGH-SPEED ROL</w:t>
      </w:r>
      <w:r w:rsidRPr="00080D30">
        <w:rPr>
          <w:rFonts w:ascii="Arial" w:hAnsi="Arial" w:cs="Arial"/>
          <w:b/>
          <w:bCs/>
          <w:sz w:val="28"/>
          <w:szCs w:val="28"/>
          <w:lang w:val="en-GB"/>
        </w:rPr>
        <w:t>LER</w:t>
      </w:r>
      <w:r w:rsidRPr="00080D30">
        <w:rPr>
          <w:rFonts w:ascii="Arial" w:hAnsi="Arial" w:cs="Arial"/>
          <w:b/>
          <w:bCs/>
          <w:sz w:val="28"/>
          <w:szCs w:val="28"/>
          <w:lang w:val="en-GB"/>
        </w:rPr>
        <w:t xml:space="preserve"> DOOR,</w:t>
      </w:r>
      <w:r w:rsidR="00E07C95" w:rsidRPr="00080D30">
        <w:rPr>
          <w:rFonts w:ascii="Arial" w:hAnsi="Arial" w:cs="Arial"/>
          <w:b/>
          <w:bCs/>
          <w:sz w:val="28"/>
          <w:szCs w:val="28"/>
          <w:lang w:val="en-GB"/>
        </w:rPr>
        <w:t xml:space="preserve"> Typ</w:t>
      </w:r>
      <w:r w:rsidRPr="00080D30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080D30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851290" w:rsidRPr="00080D30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>EFA-SRT</w:t>
      </w:r>
      <w:r w:rsidR="00442E4E" w:rsidRPr="00080D30">
        <w:rPr>
          <w:rFonts w:ascii="Arial" w:hAnsi="Arial" w:cs="Arial"/>
          <w:color w:val="000000" w:themeColor="text1"/>
          <w:sz w:val="28"/>
          <w:szCs w:val="28"/>
          <w:vertAlign w:val="superscript"/>
          <w:lang w:val="en-GB"/>
        </w:rPr>
        <w:t>®</w:t>
      </w:r>
      <w:r w:rsidR="00442E4E" w:rsidRPr="00080D30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 xml:space="preserve"> MTL</w:t>
      </w:r>
      <w:r w:rsidR="00E07C95" w:rsidRPr="00080D30">
        <w:rPr>
          <w:rFonts w:ascii="Arial" w:hAnsi="Arial" w:cs="Arial"/>
          <w:b/>
          <w:bCs/>
          <w:sz w:val="28"/>
          <w:szCs w:val="28"/>
          <w:lang w:val="en-GB"/>
        </w:rPr>
        <w:t>“</w:t>
      </w:r>
    </w:p>
    <w:p w14:paraId="0DF2D7EE" w14:textId="0BC5E36E" w:rsidR="00080D30" w:rsidRDefault="00080D30" w:rsidP="00E07C95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080D30">
        <w:rPr>
          <w:rFonts w:ascii="Arial" w:hAnsi="Arial" w:cs="Arial"/>
          <w:color w:val="000000" w:themeColor="text1"/>
          <w:sz w:val="20"/>
          <w:szCs w:val="20"/>
          <w:lang w:val="en-GB"/>
        </w:rPr>
        <w:t>The high-speed roll</w:t>
      </w:r>
      <w:r>
        <w:rPr>
          <w:rFonts w:ascii="Arial" w:hAnsi="Arial" w:cs="Arial"/>
          <w:color w:val="000000" w:themeColor="text1"/>
          <w:sz w:val="20"/>
          <w:szCs w:val="20"/>
          <w:lang w:val="en-GB"/>
        </w:rPr>
        <w:t>er</w:t>
      </w:r>
      <w:r w:rsidRPr="00080D3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door, type </w:t>
      </w:r>
      <w:r w:rsidRPr="00080D30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‘EFA-SRT</w:t>
      </w:r>
      <w:r w:rsidRPr="00080D30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en-GB"/>
        </w:rPr>
        <w:t>®</w:t>
      </w:r>
      <w:r w:rsidRPr="00080D30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MTL’</w:t>
      </w:r>
      <w:r w:rsidRPr="00080D30">
        <w:rPr>
          <w:rFonts w:ascii="Arial" w:hAnsi="Arial" w:cs="Arial"/>
          <w:color w:val="000000" w:themeColor="text1"/>
          <w:sz w:val="20"/>
          <w:szCs w:val="20"/>
          <w:lang w:val="en-GB"/>
        </w:rPr>
        <w:t>, is a functionally reliable, space-saving and low-maintenance rolling door specially designed for intensive use in logistics processes.</w:t>
      </w:r>
    </w:p>
    <w:p w14:paraId="3C9B70CD" w14:textId="7BCE5CF4" w:rsidR="00E07C95" w:rsidRPr="00080D30" w:rsidRDefault="00E07C95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080D30">
        <w:rPr>
          <w:rFonts w:ascii="Arial" w:hAnsi="Arial" w:cs="Arial"/>
          <w:b/>
          <w:caps/>
          <w:szCs w:val="20"/>
          <w:lang w:val="en-GB"/>
        </w:rPr>
        <w:t>Techni</w:t>
      </w:r>
      <w:r w:rsidR="00080D30">
        <w:rPr>
          <w:rFonts w:ascii="Arial" w:hAnsi="Arial" w:cs="Arial"/>
          <w:b/>
          <w:caps/>
          <w:szCs w:val="20"/>
          <w:lang w:val="en-GB"/>
        </w:rPr>
        <w:t>cal features</w:t>
      </w:r>
    </w:p>
    <w:p w14:paraId="3E48A52A" w14:textId="77777777" w:rsidR="005C2720" w:rsidRDefault="002E4F5D" w:rsidP="005C2720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2E4F5D">
        <w:rPr>
          <w:rFonts w:ascii="Arial" w:hAnsi="Arial" w:cs="Arial"/>
          <w:sz w:val="20"/>
          <w:szCs w:val="20"/>
          <w:lang w:val="en-GB"/>
        </w:rPr>
        <w:t xml:space="preserve">Self-supporting, galvanised steel frames. Synchronous shaft for even force transmission. </w:t>
      </w:r>
      <w:r w:rsidRPr="002E4F5D">
        <w:rPr>
          <w:rFonts w:ascii="Arial" w:hAnsi="Arial" w:cs="Arial"/>
          <w:sz w:val="20"/>
          <w:szCs w:val="20"/>
          <w:lang w:val="de-DE"/>
        </w:rPr>
        <w:t>Precision roller assemblies with ball bearings for quiet running.</w:t>
      </w:r>
    </w:p>
    <w:p w14:paraId="6B074051" w14:textId="77777777" w:rsidR="005C2720" w:rsidRDefault="005C2720" w:rsidP="005C2720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de-DE"/>
        </w:rPr>
      </w:pPr>
    </w:p>
    <w:p w14:paraId="5AFE08F6" w14:textId="5E41752D" w:rsidR="001D34B0" w:rsidRDefault="005C2720" w:rsidP="001D34B0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5C2720">
        <w:rPr>
          <w:rFonts w:ascii="Arial" w:hAnsi="Arial" w:cs="Arial"/>
          <w:sz w:val="20"/>
          <w:szCs w:val="20"/>
          <w:lang w:val="en-GB"/>
        </w:rPr>
        <w:t>Door leaf: made of 2 mm thick</w:t>
      </w:r>
      <w:r w:rsidR="00B86B41">
        <w:rPr>
          <w:rFonts w:ascii="Arial" w:hAnsi="Arial" w:cs="Arial"/>
          <w:sz w:val="20"/>
          <w:szCs w:val="20"/>
          <w:lang w:val="en-GB"/>
        </w:rPr>
        <w:t>,</w:t>
      </w:r>
      <w:r w:rsidRPr="005C2720">
        <w:rPr>
          <w:rFonts w:ascii="Arial" w:hAnsi="Arial" w:cs="Arial"/>
          <w:sz w:val="20"/>
          <w:szCs w:val="20"/>
          <w:lang w:val="en-GB"/>
        </w:rPr>
        <w:t xml:space="preserve"> soft PVC transparent strips welded to 2 mm thick warning strips. The warning strips are made of Transilon material.</w:t>
      </w:r>
    </w:p>
    <w:p w14:paraId="5EAA9F34" w14:textId="77777777" w:rsidR="001D34B0" w:rsidRPr="001D34B0" w:rsidRDefault="001D34B0" w:rsidP="001D34B0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56E9725B" w14:textId="77777777" w:rsidR="001D34B0" w:rsidRDefault="001D34B0" w:rsidP="00E07C95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1D34B0">
        <w:rPr>
          <w:rFonts w:ascii="Arial" w:hAnsi="Arial" w:cs="Arial"/>
          <w:sz w:val="20"/>
          <w:szCs w:val="20"/>
          <w:lang w:val="en-GB"/>
        </w:rPr>
        <w:t>Opening speed up to 1.5 m/s; closing speed up to 1.0 m/s</w:t>
      </w:r>
    </w:p>
    <w:p w14:paraId="54D5047E" w14:textId="77777777" w:rsidR="001D34B0" w:rsidRPr="001D34B0" w:rsidRDefault="001D34B0" w:rsidP="001D34B0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4909CC7B" w14:textId="4C5E40D1" w:rsidR="005368E2" w:rsidRDefault="001D34B0" w:rsidP="00E07C95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1D34B0">
        <w:rPr>
          <w:rFonts w:ascii="Arial" w:hAnsi="Arial" w:cs="Arial"/>
          <w:sz w:val="20"/>
          <w:szCs w:val="20"/>
          <w:lang w:val="en-GB"/>
        </w:rPr>
        <w:t>EFA-TRONIC</w:t>
      </w:r>
      <w:r w:rsidRPr="001D34B0">
        <w:rPr>
          <w:rFonts w:ascii="Arial" w:hAnsi="Arial" w:cs="Arial"/>
          <w:sz w:val="20"/>
          <w:szCs w:val="20"/>
          <w:vertAlign w:val="superscript"/>
          <w:lang w:val="en-GB"/>
        </w:rPr>
        <w:t>®</w:t>
      </w:r>
      <w:r w:rsidRPr="001D34B0">
        <w:rPr>
          <w:rFonts w:ascii="Arial" w:hAnsi="Arial" w:cs="Arial"/>
          <w:sz w:val="20"/>
          <w:szCs w:val="20"/>
          <w:lang w:val="en-GB"/>
        </w:rPr>
        <w:t xml:space="preserve"> with integrated frequency converter in plastic control cabinet (IP65), power connection 230V/400V at 50 Hz (on site)</w:t>
      </w:r>
    </w:p>
    <w:p w14:paraId="5C585975" w14:textId="77777777" w:rsidR="000255D7" w:rsidRPr="000255D7" w:rsidRDefault="000255D7" w:rsidP="000255D7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070EC2EB" w14:textId="77777777" w:rsidR="000255D7" w:rsidRPr="001D34B0" w:rsidRDefault="000255D7" w:rsidP="000255D7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2BC6DC20" w14:textId="7CE42F73" w:rsidR="00E07C95" w:rsidRPr="00080D30" w:rsidRDefault="00080D30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080D30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06F78601" w14:textId="1C131C4A" w:rsidR="00E07C95" w:rsidRPr="00080D30" w:rsidRDefault="00080D30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080D30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080D30">
        <w:rPr>
          <w:rFonts w:ascii="Arial" w:hAnsi="Arial" w:cs="Arial"/>
          <w:sz w:val="20"/>
          <w:szCs w:val="20"/>
          <w:lang w:val="en-GB"/>
        </w:rPr>
        <w:t xml:space="preserve">: DIN EN 12424, </w:t>
      </w:r>
      <w:r w:rsidRPr="00080D30">
        <w:rPr>
          <w:rFonts w:ascii="Arial" w:hAnsi="Arial" w:cs="Arial"/>
          <w:sz w:val="20"/>
          <w:szCs w:val="20"/>
          <w:lang w:val="en-GB"/>
        </w:rPr>
        <w:t>Class</w:t>
      </w:r>
      <w:r w:rsidR="00E07C95" w:rsidRPr="00080D30">
        <w:rPr>
          <w:rFonts w:ascii="Arial" w:hAnsi="Arial" w:cs="Arial"/>
          <w:sz w:val="20"/>
          <w:szCs w:val="20"/>
          <w:lang w:val="en-GB"/>
        </w:rPr>
        <w:t xml:space="preserve"> </w:t>
      </w:r>
      <w:r w:rsidR="00655AFF" w:rsidRPr="00080D30">
        <w:rPr>
          <w:rFonts w:ascii="Arial" w:hAnsi="Arial" w:cs="Arial"/>
          <w:sz w:val="20"/>
          <w:szCs w:val="20"/>
          <w:lang w:val="en-GB"/>
        </w:rPr>
        <w:t>0</w:t>
      </w:r>
    </w:p>
    <w:p w14:paraId="60DC87B0" w14:textId="2C74F08A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Wa</w:t>
      </w:r>
      <w:r w:rsidR="00080D30">
        <w:rPr>
          <w:rFonts w:ascii="Arial" w:hAnsi="Arial" w:cs="Arial"/>
          <w:sz w:val="20"/>
          <w:szCs w:val="20"/>
          <w:lang w:val="de-DE"/>
        </w:rPr>
        <w:t>tertightness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: DIN EN 12425, </w:t>
      </w:r>
      <w:r w:rsidR="00655AFF">
        <w:rPr>
          <w:rFonts w:ascii="Arial" w:hAnsi="Arial" w:cs="Arial"/>
          <w:sz w:val="20"/>
          <w:szCs w:val="20"/>
          <w:lang w:val="de-DE"/>
        </w:rPr>
        <w:t>npd</w:t>
      </w:r>
    </w:p>
    <w:p w14:paraId="074E550A" w14:textId="786FC013" w:rsidR="00E07C95" w:rsidRPr="00080D30" w:rsidRDefault="00080D30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080D30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080D30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Pr="00080D30">
        <w:rPr>
          <w:rFonts w:ascii="Arial" w:hAnsi="Arial" w:cs="Arial"/>
          <w:sz w:val="20"/>
          <w:szCs w:val="20"/>
          <w:lang w:val="en-GB"/>
        </w:rPr>
        <w:t>Class</w:t>
      </w:r>
      <w:r w:rsidR="00E07C95" w:rsidRPr="00080D30">
        <w:rPr>
          <w:rFonts w:ascii="Arial" w:hAnsi="Arial" w:cs="Arial"/>
          <w:sz w:val="20"/>
          <w:szCs w:val="20"/>
          <w:lang w:val="en-GB"/>
        </w:rPr>
        <w:t xml:space="preserve"> </w:t>
      </w:r>
      <w:r w:rsidR="00655AFF" w:rsidRPr="00080D30">
        <w:rPr>
          <w:rFonts w:ascii="Arial" w:hAnsi="Arial" w:cs="Arial"/>
          <w:sz w:val="20"/>
          <w:szCs w:val="20"/>
          <w:lang w:val="en-GB"/>
        </w:rPr>
        <w:t>0</w:t>
      </w:r>
    </w:p>
    <w:p w14:paraId="63211BE6" w14:textId="5130685F" w:rsidR="00E07C95" w:rsidRPr="002E4F5D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2E4F5D">
        <w:rPr>
          <w:rFonts w:ascii="Arial" w:hAnsi="Arial" w:cs="Arial"/>
          <w:sz w:val="20"/>
          <w:szCs w:val="20"/>
          <w:lang w:val="en-GB"/>
        </w:rPr>
        <w:t>S</w:t>
      </w:r>
      <w:r w:rsidR="00080D30" w:rsidRPr="002E4F5D">
        <w:rPr>
          <w:rFonts w:ascii="Arial" w:hAnsi="Arial" w:cs="Arial"/>
          <w:sz w:val="20"/>
          <w:szCs w:val="20"/>
          <w:lang w:val="en-GB"/>
        </w:rPr>
        <w:t xml:space="preserve">ound </w:t>
      </w:r>
      <w:bookmarkStart w:id="0" w:name="_Hlk210638626"/>
      <w:r w:rsidR="00080D30" w:rsidRPr="002E4F5D">
        <w:rPr>
          <w:rFonts w:ascii="Arial" w:hAnsi="Arial" w:cs="Arial"/>
          <w:sz w:val="20"/>
          <w:szCs w:val="20"/>
          <w:lang w:val="en-GB"/>
        </w:rPr>
        <w:t>Insulation</w:t>
      </w:r>
      <w:bookmarkEnd w:id="0"/>
      <w:r w:rsidRPr="002E4F5D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="00080D30" w:rsidRPr="002E4F5D">
        <w:rPr>
          <w:rFonts w:ascii="Arial" w:hAnsi="Arial" w:cs="Arial"/>
          <w:sz w:val="20"/>
          <w:szCs w:val="20"/>
          <w:lang w:val="en-GB"/>
        </w:rPr>
        <w:t>up to</w:t>
      </w:r>
      <w:r w:rsidRPr="002E4F5D">
        <w:rPr>
          <w:rFonts w:ascii="Arial" w:hAnsi="Arial" w:cs="Arial"/>
          <w:sz w:val="20"/>
          <w:szCs w:val="20"/>
          <w:lang w:val="en-GB"/>
        </w:rPr>
        <w:t xml:space="preserve"> </w:t>
      </w:r>
      <w:r w:rsidR="00655AFF" w:rsidRPr="002E4F5D">
        <w:rPr>
          <w:rFonts w:ascii="Arial" w:hAnsi="Arial" w:cs="Arial"/>
          <w:sz w:val="20"/>
          <w:szCs w:val="20"/>
          <w:lang w:val="en-GB"/>
        </w:rPr>
        <w:t>12</w:t>
      </w:r>
      <w:r w:rsidRPr="002E4F5D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621FDDA6" w:rsidR="00E07C95" w:rsidRPr="007E5CD5" w:rsidRDefault="00080D30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Thermal </w:t>
      </w:r>
      <w:r w:rsidR="000255D7" w:rsidRPr="002E4F5D">
        <w:rPr>
          <w:rFonts w:ascii="Arial" w:hAnsi="Arial" w:cs="Arial"/>
          <w:sz w:val="20"/>
          <w:szCs w:val="20"/>
          <w:lang w:val="en-GB"/>
        </w:rPr>
        <w:t>Insulation</w:t>
      </w:r>
      <w:r w:rsidR="000255D7">
        <w:rPr>
          <w:rFonts w:ascii="Arial" w:hAnsi="Arial" w:cs="Arial"/>
          <w:sz w:val="20"/>
          <w:szCs w:val="20"/>
          <w:lang w:val="de-DE"/>
        </w:rPr>
        <w:t xml:space="preserve">: 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DIN EN 12428, </w:t>
      </w:r>
      <w:r w:rsidR="00655AFF">
        <w:rPr>
          <w:rFonts w:ascii="Arial" w:hAnsi="Arial" w:cs="Arial"/>
          <w:sz w:val="20"/>
          <w:szCs w:val="20"/>
          <w:lang w:val="de-DE"/>
        </w:rPr>
        <w:t>npd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28928E77" w:rsidR="00E07C95" w:rsidRPr="00080D30" w:rsidRDefault="00080D30" w:rsidP="00E07C95">
      <w:pPr>
        <w:rPr>
          <w:rFonts w:ascii="Arial" w:hAnsi="Arial" w:cs="Arial"/>
          <w:caps/>
          <w:lang w:val="en-GB"/>
        </w:rPr>
      </w:pPr>
      <w:r w:rsidRPr="00080D30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3809790A" w:rsidR="00E07C95" w:rsidRPr="000A6047" w:rsidRDefault="00080D30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Width</w:t>
      </w:r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1E535133" w14:textId="298AA6CB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080D30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FC351" w14:textId="77777777" w:rsidR="007B7D46" w:rsidRDefault="007B7D46" w:rsidP="00E07C95">
      <w:pPr>
        <w:spacing w:after="0" w:line="240" w:lineRule="auto"/>
      </w:pPr>
      <w:r>
        <w:separator/>
      </w:r>
    </w:p>
  </w:endnote>
  <w:endnote w:type="continuationSeparator" w:id="0">
    <w:p w14:paraId="12356F2D" w14:textId="77777777" w:rsidR="007B7D46" w:rsidRDefault="007B7D46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372C08DC" w:rsidR="00283AE2" w:rsidRDefault="00080D30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16AD81B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</w:t>
    </w:r>
    <w:r w:rsidR="00080D30">
      <w:rPr>
        <w:rFonts w:ascii="Arial" w:hAnsi="Arial" w:cs="Arial"/>
        <w:sz w:val="20"/>
        <w:szCs w:val="20"/>
        <w:lang w:val="de-DE"/>
      </w:rPr>
      <w:t xml:space="preserve"> Subject to technical changes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A2D9F" w14:textId="77777777" w:rsidR="007B7D46" w:rsidRDefault="007B7D46" w:rsidP="00E07C95">
      <w:pPr>
        <w:spacing w:after="0" w:line="240" w:lineRule="auto"/>
      </w:pPr>
      <w:r>
        <w:separator/>
      </w:r>
    </w:p>
  </w:footnote>
  <w:footnote w:type="continuationSeparator" w:id="0">
    <w:p w14:paraId="460D0522" w14:textId="77777777" w:rsidR="007B7D46" w:rsidRDefault="007B7D46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55D7"/>
    <w:rsid w:val="00034616"/>
    <w:rsid w:val="0006063C"/>
    <w:rsid w:val="00080D30"/>
    <w:rsid w:val="000C595C"/>
    <w:rsid w:val="00116D13"/>
    <w:rsid w:val="001500BA"/>
    <w:rsid w:val="0015074B"/>
    <w:rsid w:val="001813DB"/>
    <w:rsid w:val="001D34B0"/>
    <w:rsid w:val="001D6057"/>
    <w:rsid w:val="002442ED"/>
    <w:rsid w:val="00283AE2"/>
    <w:rsid w:val="0029639D"/>
    <w:rsid w:val="002A6179"/>
    <w:rsid w:val="002E4F5D"/>
    <w:rsid w:val="003235E0"/>
    <w:rsid w:val="00326F90"/>
    <w:rsid w:val="00376E11"/>
    <w:rsid w:val="003F72F8"/>
    <w:rsid w:val="00442E4E"/>
    <w:rsid w:val="004B7151"/>
    <w:rsid w:val="00512667"/>
    <w:rsid w:val="005368E2"/>
    <w:rsid w:val="005768B9"/>
    <w:rsid w:val="005C2720"/>
    <w:rsid w:val="00655AFF"/>
    <w:rsid w:val="00674C8A"/>
    <w:rsid w:val="006C3CDC"/>
    <w:rsid w:val="00722BD1"/>
    <w:rsid w:val="007A0B54"/>
    <w:rsid w:val="007A346E"/>
    <w:rsid w:val="007B3783"/>
    <w:rsid w:val="007B7D46"/>
    <w:rsid w:val="00851290"/>
    <w:rsid w:val="008529A7"/>
    <w:rsid w:val="00907A1D"/>
    <w:rsid w:val="009F0DB6"/>
    <w:rsid w:val="00A078C5"/>
    <w:rsid w:val="00A937CF"/>
    <w:rsid w:val="00AA1D8D"/>
    <w:rsid w:val="00B2633E"/>
    <w:rsid w:val="00B47730"/>
    <w:rsid w:val="00B86B41"/>
    <w:rsid w:val="00CB0664"/>
    <w:rsid w:val="00CB15BC"/>
    <w:rsid w:val="00E07C95"/>
    <w:rsid w:val="00F1394C"/>
    <w:rsid w:val="00F65B51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054511e1d124f7267e575213e8ce1deb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288a1ab788caadde1eff2a4fe39fd9b6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362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EFA-SRT® MTL (303)</TermName>
          <TermId xmlns="http://schemas.microsoft.com/office/infopath/2007/PartnerControls">66aa0c63-8da4-4ffb-806e-953ced33b34e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20E81-E622-4059-8DCE-2A5D68F97428}"/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9</cp:revision>
  <dcterms:created xsi:type="dcterms:W3CDTF">2025-10-06T05:07:00Z</dcterms:created>
  <dcterms:modified xsi:type="dcterms:W3CDTF">2025-10-06T08:24:00Z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362;#EFA-SRT® MTL (303)|66aa0c63-8da4-4ffb-806e-953ced33b34e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362;#EFA-SRT® MTL (303)|66aa0c63-8da4-4ffb-806e-953ced33b34e</vt:lpwstr>
  </property>
</Properties>
</file>